
<file path=[Content_Types].xml><?xml version="1.0" encoding="utf-8"?>
<Types xmlns="http://schemas.openxmlformats.org/package/2006/content-types">
  <Default ContentType="application/vnd.openxmlformats-package.relationships+xml" Extension="rels"/>
  <Default ContentType="application/vnd.openxmlformats-officedocument.wordprocessingml.document.main+xml" Extension="xml"/>
  <Override ContentType="application/vnd.openxmlformats-officedocument.extended-properties+xml" PartName="/docProps/app.xml"/>
  <Override ContentType="application/vnd.openxmlformats-package.core-properties+xml" PartName="/docProps/core.xml"/>
  <Override ContentType="image/png" PartName="/word/media/document_image_rId4.png"/>
  <Override ContentType="image/png" PartName="/word/media/document_image_rId5.png"/>
  <Override ContentType="image/png" PartName="/word/media/document_image_rId6.png"/>
  <Override ContentType="image/png" PartName="/word/media/document_image_rId7.png"/>
  <Override ContentType="image/png" PartName="/word/media/document_image_rId8.png"/>
  <Override ContentType="image/png" PartName="/word/media/document_image_rId9.png"/>
  <Override ContentType="image/png" PartName="/word/media/document_image_rId10.png"/>
  <Override ContentType="image/png" PartName="/word/media/document_image_rId11.png"/>
  <Override ContentType="image/png" PartName="/word/media/document_image_rId12.png"/>
  <Override ContentType="image/png" PartName="/word/media/document_image_rId13.png"/>
  <Override ContentType="image/png" PartName="/word/media/document_image_rId14.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2 (Apache licensed) using ORACLE_JRE JAXB in Oracle Java 1.8.0_131 on Linux -->
    <w:p>
      <w:pPr>
        <w:pStyle w:val="Heading1"/>
        <w:spacing w:after="50" w:line="360" w:lineRule="auto" w:beforeLines="100"/>
        <w:ind w:left="0"/>
        <w:jc w:val="left"/>
      </w:pPr>
      <w:r>
        <w:rPr>
          <w:rFonts w:ascii="宋体" w:hAnsi="Times New Roman" w:eastAsia="宋体"/>
        </w:rPr>
        <w:t>【国开行】新平台用户还款操作说明-支付宝</w:t>
      </w:r>
    </w:p>
    <w:p>
      <w:pPr>
        <w:spacing w:after="50" w:line="360" w:lineRule="auto" w:beforeLines="100"/>
        <w:ind w:left="0"/>
        <w:jc w:val="left"/>
      </w:pPr>
      <w:bookmarkStart w:name="u2a2079f2" w:id="0"/>
      <w:r>
        <w:rPr>
          <w:rFonts w:ascii="宋体" w:hAnsi="Times New Roman" w:eastAsia="宋体"/>
          <w:b w:val="false"/>
          <w:i w:val="false"/>
          <w:color w:val="000000"/>
          <w:sz w:val="22"/>
        </w:rPr>
        <w:t>一、产品进入路径</w:t>
      </w:r>
    </w:p>
    <w:bookmarkEnd w:id="0"/>
    <w:bookmarkStart w:name="ue90b9aab" w:id="1"/>
    <w:p>
      <w:pPr>
        <w:numPr>
          <w:ilvl w:val="0"/>
          <w:numId w:val="1"/>
        </w:numPr>
        <w:spacing w:after="50" w:line="360" w:lineRule="auto" w:beforeLines="100"/>
        <w:ind w:left="360"/>
        <w:jc w:val="left"/>
      </w:pPr>
      <w:r>
        <w:rPr>
          <w:rFonts w:ascii="宋体" w:hAnsi="Times New Roman" w:eastAsia="宋体"/>
          <w:b w:val="false"/>
          <w:i w:val="false"/>
          <w:color w:val="000000"/>
          <w:sz w:val="22"/>
        </w:rPr>
        <w:t>请下载支付宝最新版本APP</w:t>
      </w:r>
    </w:p>
    <w:bookmarkEnd w:id="1"/>
    <w:bookmarkStart w:name="ud20fbddf" w:id="2"/>
    <w:p>
      <w:pPr>
        <w:numPr>
          <w:ilvl w:val="0"/>
          <w:numId w:val="1"/>
        </w:numPr>
        <w:spacing w:after="50" w:line="360" w:lineRule="auto" w:beforeLines="100"/>
        <w:ind w:left="360"/>
        <w:jc w:val="left"/>
      </w:pPr>
      <w:r>
        <w:rPr>
          <w:rFonts w:ascii="宋体" w:hAnsi="Times New Roman" w:eastAsia="宋体"/>
          <w:b w:val="false"/>
          <w:i w:val="false"/>
          <w:color w:val="000000"/>
          <w:sz w:val="22"/>
        </w:rPr>
        <w:t>打开支付宝APP，搜索国家开发银行助学贷款，点击进入国家开发银行助学贷款小程序</w:t>
      </w:r>
    </w:p>
    <w:bookmarkEnd w:id="2"/>
    <w:bookmarkStart w:name="ueee28f21" w:id="3"/>
    <w:p>
      <w:pPr>
        <w:spacing w:after="50" w:line="360" w:lineRule="auto" w:beforeLines="100"/>
        <w:ind w:left="0"/>
        <w:jc w:val="left"/>
      </w:pPr>
      <w:r>
        <w:rPr>
          <w:rFonts w:ascii="宋体" w:hAnsi="Times New Roman" w:eastAsia="宋体"/>
          <w:b w:val="false"/>
          <w:i w:val="false"/>
          <w:color w:val="000000"/>
          <w:sz w:val="22"/>
        </w:rPr>
        <w:t>二、提前还款方式操作说明</w:t>
      </w:r>
    </w:p>
    <w:bookmarkEnd w:id="3"/>
    <w:bookmarkStart w:name="u365121eb" w:id="4"/>
    <w:p>
      <w:pPr>
        <w:numPr>
          <w:ilvl w:val="0"/>
          <w:numId w:val="2"/>
        </w:numPr>
        <w:spacing w:after="50" w:line="360" w:lineRule="auto" w:beforeLines="100"/>
        <w:ind w:left="360"/>
        <w:jc w:val="left"/>
      </w:pPr>
      <w:r>
        <w:rPr>
          <w:rFonts w:ascii="宋体" w:hAnsi="Times New Roman" w:eastAsia="宋体"/>
          <w:b/>
          <w:i w:val="false"/>
          <w:color w:val="000000"/>
          <w:sz w:val="21"/>
        </w:rPr>
        <w:t>国家开发银行助学贷款小程序首页（以下简称国开行小程序或小程序）</w:t>
      </w:r>
    </w:p>
    <w:bookmarkEnd w:id="4"/>
    <w:bookmarkStart w:name="ucaa516b1" w:id="5"/>
    <w:p>
      <w:pPr>
        <w:numPr>
          <w:ilvl w:val="1"/>
          <w:numId w:val="3"/>
        </w:numPr>
        <w:spacing w:after="50" w:line="360" w:lineRule="auto" w:beforeLines="100"/>
        <w:ind w:left="720"/>
        <w:jc w:val="left"/>
      </w:pPr>
      <w:r>
        <w:rPr>
          <w:rFonts w:ascii="宋体" w:hAnsi="Times New Roman" w:eastAsia="宋体"/>
          <w:b w:val="false"/>
          <w:i w:val="false"/>
          <w:color w:val="333333"/>
          <w:sz w:val="21"/>
        </w:rPr>
        <w:t>通过上述方式进入小程序首页后，点击“在线还款”选项。</w:t>
      </w:r>
    </w:p>
    <w:bookmarkEnd w:id="5"/>
    <w:bookmarkStart w:name="ufe9c7f79" w:id="6"/>
    <w:p>
      <w:pPr>
        <w:spacing w:after="50" w:line="360" w:lineRule="auto" w:beforeLines="100"/>
        <w:ind w:left="0"/>
        <w:jc w:val="left"/>
      </w:pPr>
      <w:bookmarkStart w:name="u792ce4aa" w:id="7"/>
      <w:r>
        <w:rPr>
          <w:rFonts w:eastAsia="宋体" w:ascii="宋体"/>
        </w:rPr>
        <w:drawing>
          <wp:inline distT="0" distB="0" distL="0" distR="0">
            <wp:extent cx="2048933" cy="4372875"/>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2048933" cy="4372875"/>
                    </a:xfrm>
                    <a:prstGeom prst="rect">
                      <a:avLst/>
                    </a:prstGeom>
                  </pic:spPr>
                </pic:pic>
              </a:graphicData>
            </a:graphic>
          </wp:inline>
        </w:drawing>
      </w:r>
      <w:bookmarkEnd w:id="7"/>
    </w:p>
    <w:bookmarkEnd w:id="6"/>
    <w:bookmarkStart w:name="ua56d3b9b" w:id="8"/>
    <w:p>
      <w:pPr>
        <w:numPr>
          <w:ilvl w:val="0"/>
          <w:numId w:val="4"/>
        </w:numPr>
        <w:spacing w:after="50" w:line="360" w:lineRule="auto" w:beforeLines="100"/>
        <w:ind w:left="360"/>
        <w:jc w:val="left"/>
      </w:pPr>
      <w:r>
        <w:rPr>
          <w:rFonts w:ascii="宋体" w:hAnsi="Times New Roman" w:eastAsia="宋体"/>
          <w:b/>
          <w:i w:val="false"/>
          <w:color w:val="000000"/>
          <w:sz w:val="21"/>
        </w:rPr>
        <w:t>在线还款页面</w:t>
      </w:r>
    </w:p>
    <w:bookmarkEnd w:id="8"/>
    <w:bookmarkStart w:name="ua1ee4027" w:id="9"/>
    <w:p>
      <w:pPr>
        <w:numPr>
          <w:ilvl w:val="1"/>
          <w:numId w:val="5"/>
        </w:numPr>
        <w:spacing w:after="50" w:line="360" w:lineRule="auto" w:beforeLines="100"/>
        <w:ind w:left="720"/>
        <w:jc w:val="left"/>
      </w:pPr>
      <w:r>
        <w:rPr>
          <w:rFonts w:ascii="宋体" w:hAnsi="Times New Roman" w:eastAsia="宋体"/>
          <w:b w:val="false"/>
          <w:i w:val="false"/>
          <w:color w:val="333333"/>
          <w:sz w:val="21"/>
        </w:rPr>
        <w:t>进入在线还款页面，输入姓名、身份证号，点击“查询还款信息”按钮。</w:t>
      </w:r>
    </w:p>
    <w:bookmarkEnd w:id="9"/>
    <w:bookmarkStart w:name="ueb0b53a7" w:id="10"/>
    <w:p>
      <w:pPr>
        <w:numPr>
          <w:ilvl w:val="1"/>
          <w:numId w:val="5"/>
        </w:numPr>
        <w:spacing w:after="50" w:line="360" w:lineRule="auto" w:beforeLines="100"/>
        <w:ind w:left="720"/>
        <w:jc w:val="left"/>
      </w:pPr>
      <w:r>
        <w:rPr>
          <w:rFonts w:ascii="宋体" w:hAnsi="Times New Roman" w:eastAsia="宋体"/>
          <w:b w:val="false"/>
          <w:i w:val="false"/>
          <w:color w:val="333333"/>
          <w:sz w:val="21"/>
        </w:rPr>
        <w:t>如未同意《助学贷款借款合同变更合同》，需要先阅读并同意后进行还款</w:t>
      </w:r>
    </w:p>
    <w:bookmarkEnd w:id="10"/>
    <w:bookmarkStart w:name="uf9d11ce9" w:id="11"/>
    <w:p>
      <w:pPr>
        <w:spacing w:after="50" w:line="360" w:lineRule="auto" w:beforeLines="100"/>
        <w:ind w:left="0"/>
        <w:jc w:val="left"/>
      </w:pPr>
      <w:bookmarkStart w:name="ub6da5be9" w:id="12"/>
      <w:r>
        <w:rPr>
          <w:rFonts w:eastAsia="宋体" w:ascii="宋体"/>
        </w:rPr>
        <w:drawing>
          <wp:inline distT="0" distB="0" distL="0" distR="0">
            <wp:extent cx="2048933" cy="442729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048933" cy="4427293"/>
                    </a:xfrm>
                    <a:prstGeom prst="rect">
                      <a:avLst/>
                    </a:prstGeom>
                  </pic:spPr>
                </pic:pic>
              </a:graphicData>
            </a:graphic>
          </wp:inline>
        </w:drawing>
      </w:r>
      <w:bookmarkEnd w:id="12"/>
      <w:bookmarkStart w:name="u5a18663b" w:id="13"/>
      <w:r>
        <w:rPr>
          <w:rFonts w:eastAsia="宋体" w:ascii="宋体"/>
        </w:rPr>
        <w:drawing>
          <wp:inline distT="0" distB="0" distL="0" distR="0">
            <wp:extent cx="2065867" cy="444204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065867" cy="4442040"/>
                    </a:xfrm>
                    <a:prstGeom prst="rect">
                      <a:avLst/>
                    </a:prstGeom>
                  </pic:spPr>
                </pic:pic>
              </a:graphicData>
            </a:graphic>
          </wp:inline>
        </w:drawing>
      </w:r>
      <w:bookmarkEnd w:id="13"/>
    </w:p>
    <w:bookmarkEnd w:id="11"/>
    <w:bookmarkStart w:name="ua07b8e56" w:id="14"/>
    <w:p>
      <w:pPr>
        <w:numPr>
          <w:ilvl w:val="0"/>
          <w:numId w:val="6"/>
        </w:numPr>
        <w:spacing w:after="50" w:line="360" w:lineRule="auto" w:beforeLines="100"/>
        <w:ind w:left="360"/>
        <w:jc w:val="left"/>
      </w:pPr>
      <w:r>
        <w:rPr>
          <w:rFonts w:ascii="宋体" w:hAnsi="Times New Roman" w:eastAsia="宋体"/>
          <w:b/>
          <w:i w:val="false"/>
          <w:color w:val="000000"/>
          <w:sz w:val="21"/>
        </w:rPr>
        <w:t>合同信息页面 -</w:t>
      </w:r>
    </w:p>
    <w:bookmarkEnd w:id="14"/>
    <w:bookmarkStart w:name="ufd0b45a5" w:id="15"/>
    <w:p>
      <w:pPr>
        <w:numPr>
          <w:ilvl w:val="1"/>
          <w:numId w:val="7"/>
        </w:numPr>
        <w:spacing w:after="50" w:line="360" w:lineRule="auto" w:beforeLines="100"/>
        <w:ind w:left="720"/>
        <w:jc w:val="left"/>
      </w:pPr>
      <w:r>
        <w:rPr>
          <w:rFonts w:ascii="宋体" w:hAnsi="Times New Roman" w:eastAsia="宋体"/>
          <w:b/>
          <w:i w:val="false"/>
          <w:color w:val="000000"/>
          <w:sz w:val="21"/>
        </w:rPr>
        <w:t>单笔</w:t>
      </w:r>
    </w:p>
    <w:bookmarkEnd w:id="15"/>
    <w:bookmarkStart w:name="u8b845b3e" w:id="16"/>
    <w:p>
      <w:pPr>
        <w:numPr>
          <w:ilvl w:val="1"/>
          <w:numId w:val="8"/>
        </w:numPr>
        <w:spacing w:after="50" w:line="360" w:lineRule="auto" w:beforeLines="100"/>
        <w:ind w:left="720"/>
        <w:jc w:val="left"/>
      </w:pPr>
      <w:r>
        <w:rPr>
          <w:rFonts w:ascii="宋体" w:hAnsi="Times New Roman" w:eastAsia="宋体"/>
          <w:b w:val="false"/>
          <w:i w:val="false"/>
          <w:color w:val="333333"/>
          <w:sz w:val="21"/>
        </w:rPr>
        <w:t>页面会显示具体的还款信息，如金额、还款日等。</w:t>
      </w:r>
    </w:p>
    <w:bookmarkEnd w:id="16"/>
    <w:bookmarkStart w:name="u038fc4e3" w:id="17"/>
    <w:p>
      <w:pPr>
        <w:numPr>
          <w:ilvl w:val="1"/>
          <w:numId w:val="8"/>
        </w:numPr>
        <w:spacing w:after="50" w:line="360" w:lineRule="auto" w:beforeLines="100"/>
        <w:ind w:left="720"/>
        <w:jc w:val="left"/>
      </w:pPr>
      <w:r>
        <w:rPr>
          <w:rFonts w:ascii="宋体" w:hAnsi="Times New Roman" w:eastAsia="宋体"/>
          <w:b w:val="false"/>
          <w:i w:val="false"/>
          <w:color w:val="333333"/>
          <w:sz w:val="21"/>
        </w:rPr>
        <w:t>阅读并勾选同意《还款方式优化说明》</w:t>
      </w:r>
    </w:p>
    <w:bookmarkEnd w:id="17"/>
    <w:bookmarkStart w:name="uc9711ce8" w:id="18"/>
    <w:p>
      <w:pPr>
        <w:numPr>
          <w:ilvl w:val="1"/>
          <w:numId w:val="8"/>
        </w:numPr>
        <w:spacing w:after="50" w:line="360" w:lineRule="auto" w:beforeLines="100"/>
        <w:ind w:left="720"/>
        <w:jc w:val="left"/>
      </w:pPr>
      <w:r>
        <w:rPr>
          <w:rFonts w:ascii="宋体" w:hAnsi="Times New Roman" w:eastAsia="宋体"/>
          <w:b w:val="false"/>
          <w:i w:val="false"/>
          <w:color w:val="333333"/>
          <w:sz w:val="21"/>
        </w:rPr>
        <w:t>点击“立即还款”按钮进行支付。</w:t>
      </w:r>
    </w:p>
    <w:bookmarkEnd w:id="18"/>
    <w:bookmarkStart w:name="u5184bf9e" w:id="19"/>
    <w:p>
      <w:pPr>
        <w:spacing w:after="50" w:line="360" w:lineRule="auto" w:beforeLines="100"/>
        <w:ind w:left="0"/>
        <w:jc w:val="left"/>
      </w:pPr>
      <w:bookmarkStart w:name="ud7fcc5ea" w:id="20"/>
      <w:r>
        <w:rPr>
          <w:rFonts w:eastAsia="宋体" w:ascii="宋体"/>
        </w:rPr>
        <w:drawing>
          <wp:inline distT="0" distB="0" distL="0" distR="0">
            <wp:extent cx="1540933" cy="3316599"/>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1540933" cy="3316599"/>
                    </a:xfrm>
                    <a:prstGeom prst="rect">
                      <a:avLst/>
                    </a:prstGeom>
                  </pic:spPr>
                </pic:pic>
              </a:graphicData>
            </a:graphic>
          </wp:inline>
        </w:drawing>
      </w:r>
      <w:bookmarkEnd w:id="20"/>
    </w:p>
    <w:bookmarkEnd w:id="19"/>
    <w:bookmarkStart w:name="u1259d26c" w:id="21"/>
    <w:p>
      <w:pPr>
        <w:numPr>
          <w:ilvl w:val="1"/>
          <w:numId w:val="9"/>
        </w:numPr>
        <w:spacing w:after="50" w:line="360" w:lineRule="auto" w:beforeLines="100"/>
        <w:ind w:left="720"/>
        <w:jc w:val="left"/>
      </w:pPr>
      <w:r>
        <w:rPr>
          <w:rFonts w:ascii="宋体" w:hAnsi="Times New Roman" w:eastAsia="宋体"/>
          <w:b/>
          <w:i w:val="false"/>
          <w:color w:val="000000"/>
          <w:sz w:val="21"/>
        </w:rPr>
        <w:t>多笔贷款</w:t>
      </w:r>
    </w:p>
    <w:bookmarkEnd w:id="21"/>
    <w:bookmarkStart w:name="uc24e0e78" w:id="22"/>
    <w:p>
      <w:pPr>
        <w:numPr>
          <w:ilvl w:val="1"/>
          <w:numId w:val="10"/>
        </w:numPr>
        <w:spacing w:after="50" w:line="360" w:lineRule="auto" w:beforeLines="100"/>
        <w:ind w:left="720"/>
        <w:jc w:val="left"/>
      </w:pPr>
      <w:r>
        <w:rPr>
          <w:rFonts w:ascii="宋体" w:hAnsi="Times New Roman" w:eastAsia="宋体"/>
          <w:b w:val="false"/>
          <w:i w:val="false"/>
          <w:color w:val="333333"/>
          <w:sz w:val="21"/>
        </w:rPr>
        <w:t>如有多笔贷款合同，请选择其中一个合同进行还款</w:t>
      </w:r>
    </w:p>
    <w:bookmarkEnd w:id="22"/>
    <w:bookmarkStart w:name="ud16c1745" w:id="23"/>
    <w:p>
      <w:pPr>
        <w:numPr>
          <w:ilvl w:val="1"/>
          <w:numId w:val="10"/>
        </w:numPr>
        <w:spacing w:after="50" w:line="360" w:lineRule="auto" w:beforeLines="100"/>
        <w:ind w:left="720"/>
        <w:jc w:val="left"/>
      </w:pPr>
      <w:r>
        <w:rPr>
          <w:rFonts w:ascii="宋体" w:hAnsi="Times New Roman" w:eastAsia="宋体"/>
          <w:b w:val="false"/>
          <w:i w:val="false"/>
          <w:color w:val="333333"/>
          <w:sz w:val="21"/>
        </w:rPr>
        <w:t>勾选某一笔合同后，阅读并勾选同意《还款方式优化说明》</w:t>
      </w:r>
    </w:p>
    <w:bookmarkEnd w:id="23"/>
    <w:bookmarkStart w:name="u69130534" w:id="24"/>
    <w:p>
      <w:pPr>
        <w:numPr>
          <w:ilvl w:val="1"/>
          <w:numId w:val="10"/>
        </w:numPr>
        <w:spacing w:after="50" w:line="360" w:lineRule="auto" w:beforeLines="100"/>
        <w:ind w:left="720"/>
        <w:jc w:val="left"/>
      </w:pPr>
      <w:r>
        <w:rPr>
          <w:rFonts w:ascii="宋体" w:hAnsi="Times New Roman" w:eastAsia="宋体"/>
          <w:b w:val="false"/>
          <w:i w:val="false"/>
          <w:color w:val="333333"/>
          <w:sz w:val="21"/>
        </w:rPr>
        <w:t>点击“立即还款”按钮进行支付。</w:t>
      </w:r>
    </w:p>
    <w:bookmarkEnd w:id="24"/>
    <w:bookmarkStart w:name="u73f03f9a" w:id="25"/>
    <w:p>
      <w:pPr>
        <w:numPr>
          <w:ilvl w:val="1"/>
          <w:numId w:val="10"/>
        </w:numPr>
        <w:spacing w:after="50" w:line="360" w:lineRule="auto" w:beforeLines="100"/>
        <w:ind w:left="720"/>
        <w:jc w:val="left"/>
      </w:pPr>
      <w:r>
        <w:rPr>
          <w:rFonts w:ascii="宋体" w:hAnsi="Times New Roman" w:eastAsia="宋体"/>
          <w:b w:val="false"/>
          <w:i w:val="false"/>
          <w:color w:val="333333"/>
          <w:sz w:val="21"/>
        </w:rPr>
        <w:t>如有对该合同的未支付还款订单，请优先完成未支付订单；如需对其他合同进行还款，可继续完成该未支付订单或取消未支付订单后再发起还款。</w:t>
      </w:r>
    </w:p>
    <w:bookmarkEnd w:id="25"/>
    <w:bookmarkStart w:name="ue8f11d0b" w:id="26"/>
    <w:p>
      <w:pPr>
        <w:numPr>
          <w:ilvl w:val="1"/>
          <w:numId w:val="10"/>
        </w:numPr>
        <w:spacing w:after="50" w:line="360" w:lineRule="auto" w:beforeLines="100"/>
        <w:ind w:left="720"/>
        <w:jc w:val="left"/>
      </w:pPr>
      <w:r>
        <w:rPr>
          <w:rFonts w:ascii="宋体" w:hAnsi="Times New Roman" w:eastAsia="宋体"/>
          <w:b w:val="false"/>
          <w:i w:val="false"/>
          <w:color w:val="333333"/>
          <w:sz w:val="21"/>
        </w:rPr>
        <w:t>合同信息会展示是否已逾期，请优先偿还已逾期合同，避免产生过多利息。</w:t>
      </w:r>
    </w:p>
    <w:bookmarkEnd w:id="26"/>
    <w:bookmarkStart w:name="u4514ead6" w:id="27"/>
    <w:p>
      <w:pPr>
        <w:spacing w:after="50" w:line="360" w:lineRule="auto" w:beforeLines="100"/>
        <w:ind w:left="0"/>
        <w:jc w:val="left"/>
      </w:pPr>
      <w:bookmarkStart w:name="ue4b0c93c" w:id="28"/>
      <w:r>
        <w:rPr>
          <w:rFonts w:eastAsia="宋体" w:ascii="宋体"/>
        </w:rPr>
        <w:drawing>
          <wp:inline distT="0" distB="0" distL="0" distR="0">
            <wp:extent cx="3318933" cy="4192994"/>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3318933" cy="4192994"/>
                    </a:xfrm>
                    <a:prstGeom prst="rect">
                      <a:avLst/>
                    </a:prstGeom>
                  </pic:spPr>
                </pic:pic>
              </a:graphicData>
            </a:graphic>
          </wp:inline>
        </w:drawing>
      </w:r>
      <w:bookmarkEnd w:id="28"/>
    </w:p>
    <w:bookmarkEnd w:id="27"/>
    <w:bookmarkStart w:name="u1a91fde9" w:id="29"/>
    <w:bookmarkEnd w:id="29"/>
    <w:bookmarkStart w:name="u8fafe597" w:id="30"/>
    <w:p>
      <w:pPr>
        <w:numPr>
          <w:ilvl w:val="0"/>
          <w:numId w:val="11"/>
        </w:numPr>
        <w:spacing w:after="50" w:line="360" w:lineRule="auto" w:beforeLines="100"/>
        <w:ind w:left="360"/>
        <w:jc w:val="left"/>
      </w:pPr>
      <w:r>
        <w:rPr>
          <w:rFonts w:ascii="宋体" w:hAnsi="Times New Roman" w:eastAsia="宋体"/>
          <w:b/>
          <w:i w:val="false"/>
          <w:color w:val="000000"/>
          <w:sz w:val="21"/>
        </w:rPr>
        <w:t>还款页面</w:t>
      </w:r>
    </w:p>
    <w:bookmarkEnd w:id="30"/>
    <w:bookmarkStart w:name="ubda41373" w:id="31"/>
    <w:p>
      <w:pPr>
        <w:numPr>
          <w:ilvl w:val="1"/>
          <w:numId w:val="12"/>
        </w:numPr>
        <w:spacing w:after="50" w:line="360" w:lineRule="auto" w:beforeLines="100"/>
        <w:ind w:left="720"/>
        <w:jc w:val="left"/>
      </w:pPr>
      <w:r>
        <w:rPr>
          <w:rFonts w:ascii="宋体" w:hAnsi="Times New Roman" w:eastAsia="宋体"/>
          <w:b w:val="false"/>
          <w:i w:val="false"/>
          <w:color w:val="333333"/>
          <w:sz w:val="21"/>
        </w:rPr>
        <w:t>进入还款页面后，可以输入本次还款金额，会根据输入金额自动拆分对应的本金和利息</w:t>
      </w:r>
    </w:p>
    <w:bookmarkEnd w:id="31"/>
    <w:bookmarkStart w:name="u8c9e8c72" w:id="32"/>
    <w:p>
      <w:pPr>
        <w:numPr>
          <w:ilvl w:val="1"/>
          <w:numId w:val="12"/>
        </w:numPr>
        <w:spacing w:after="50" w:line="360" w:lineRule="auto" w:beforeLines="100"/>
        <w:ind w:left="720"/>
        <w:jc w:val="left"/>
      </w:pPr>
      <w:r>
        <w:rPr>
          <w:rFonts w:ascii="宋体" w:hAnsi="Times New Roman" w:eastAsia="宋体"/>
          <w:b w:val="false"/>
          <w:i w:val="false"/>
          <w:color w:val="333333"/>
          <w:sz w:val="21"/>
        </w:rPr>
        <w:t>确认金额后，点击立即还款</w:t>
      </w:r>
    </w:p>
    <w:bookmarkEnd w:id="32"/>
    <w:bookmarkStart w:name="uf5c279f2" w:id="33"/>
    <w:p>
      <w:pPr>
        <w:numPr>
          <w:ilvl w:val="1"/>
          <w:numId w:val="12"/>
        </w:numPr>
        <w:spacing w:after="50" w:line="360" w:lineRule="auto" w:beforeLines="100"/>
        <w:ind w:left="720"/>
        <w:jc w:val="left"/>
      </w:pPr>
      <w:r>
        <w:rPr>
          <w:rFonts w:ascii="宋体" w:hAnsi="Times New Roman" w:eastAsia="宋体"/>
          <w:b w:val="false"/>
          <w:i w:val="false"/>
          <w:color w:val="333333"/>
          <w:sz w:val="21"/>
        </w:rPr>
        <w:t>在支付宝收银台选择可用的支付方式完成还款</w:t>
      </w:r>
    </w:p>
    <w:bookmarkEnd w:id="33"/>
    <w:bookmarkStart w:name="u2b6df342" w:id="34"/>
    <w:p>
      <w:pPr>
        <w:spacing w:after="50" w:line="360" w:lineRule="auto" w:beforeLines="100"/>
        <w:ind w:left="0"/>
        <w:jc w:val="left"/>
      </w:pPr>
      <w:bookmarkStart w:name="u2606e8d6" w:id="35"/>
      <w:r>
        <w:rPr>
          <w:rFonts w:eastAsia="宋体" w:ascii="宋体"/>
        </w:rPr>
        <w:drawing>
          <wp:inline distT="0" distB="0" distL="0" distR="0">
            <wp:extent cx="1422400" cy="2538125"/>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1422400" cy="2538125"/>
                    </a:xfrm>
                    <a:prstGeom prst="rect">
                      <a:avLst/>
                    </a:prstGeom>
                  </pic:spPr>
                </pic:pic>
              </a:graphicData>
            </a:graphic>
          </wp:inline>
        </w:drawing>
      </w:r>
      <w:bookmarkEnd w:id="35"/>
      <w:bookmarkStart w:name="u02145165" w:id="36"/>
      <w:r>
        <w:rPr>
          <w:rFonts w:eastAsia="宋体" w:ascii="宋体"/>
        </w:rPr>
        <w:drawing>
          <wp:inline distT="0" distB="0" distL="0" distR="0">
            <wp:extent cx="1422400" cy="252978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1422400" cy="2529786"/>
                    </a:xfrm>
                    <a:prstGeom prst="rect">
                      <a:avLst/>
                    </a:prstGeom>
                  </pic:spPr>
                </pic:pic>
              </a:graphicData>
            </a:graphic>
          </wp:inline>
        </w:drawing>
      </w:r>
      <w:bookmarkEnd w:id="36"/>
    </w:p>
    <w:bookmarkEnd w:id="34"/>
    <w:bookmarkStart w:name="u8c874565" w:id="37"/>
    <w:p>
      <w:pPr>
        <w:numPr>
          <w:ilvl w:val="0"/>
          <w:numId w:val="13"/>
        </w:numPr>
        <w:spacing w:after="50" w:line="360" w:lineRule="auto" w:beforeLines="100"/>
        <w:ind w:left="360"/>
        <w:jc w:val="left"/>
      </w:pPr>
      <w:r>
        <w:rPr>
          <w:rFonts w:ascii="宋体" w:hAnsi="Times New Roman" w:eastAsia="宋体"/>
          <w:b/>
          <w:i w:val="false"/>
          <w:color w:val="000000"/>
          <w:sz w:val="21"/>
        </w:rPr>
        <w:t>还款记录查询</w:t>
      </w:r>
    </w:p>
    <w:bookmarkEnd w:id="37"/>
    <w:bookmarkStart w:name="u325808b4" w:id="38"/>
    <w:p>
      <w:pPr>
        <w:numPr>
          <w:ilvl w:val="1"/>
          <w:numId w:val="14"/>
        </w:numPr>
        <w:spacing w:after="50" w:line="360" w:lineRule="auto" w:beforeLines="100"/>
        <w:ind w:left="720"/>
        <w:jc w:val="left"/>
      </w:pPr>
      <w:r>
        <w:rPr>
          <w:rFonts w:ascii="宋体" w:hAnsi="Times New Roman" w:eastAsia="宋体"/>
          <w:b w:val="false"/>
          <w:i w:val="false"/>
          <w:color w:val="333333"/>
          <w:sz w:val="21"/>
        </w:rPr>
        <w:t>在小程序首页-我的记录，可查看还款记录，预约记录等信息</w:t>
      </w:r>
    </w:p>
    <w:bookmarkEnd w:id="38"/>
    <w:bookmarkStart w:name="u11a25c07" w:id="39"/>
    <w:p>
      <w:pPr>
        <w:numPr>
          <w:ilvl w:val="1"/>
          <w:numId w:val="14"/>
        </w:numPr>
        <w:spacing w:after="50" w:line="360" w:lineRule="auto" w:beforeLines="100"/>
        <w:ind w:left="720"/>
        <w:jc w:val="left"/>
      </w:pPr>
      <w:r>
        <w:rPr>
          <w:rFonts w:ascii="宋体" w:hAnsi="Times New Roman" w:eastAsia="宋体"/>
          <w:b w:val="false"/>
          <w:i w:val="false"/>
          <w:color w:val="333333"/>
          <w:sz w:val="21"/>
        </w:rPr>
        <w:t>如有未支付订单，可在我的记录-还款记录中处理</w:t>
      </w:r>
    </w:p>
    <w:bookmarkEnd w:id="39"/>
    <w:bookmarkStart w:name="ua6091c9c" w:id="40"/>
    <w:p>
      <w:pPr>
        <w:numPr>
          <w:ilvl w:val="1"/>
          <w:numId w:val="14"/>
        </w:numPr>
        <w:spacing w:after="50" w:line="360" w:lineRule="auto" w:beforeLines="100"/>
        <w:ind w:left="720"/>
        <w:jc w:val="left"/>
      </w:pPr>
      <w:bookmarkStart w:name="u3b212801" w:id="41"/>
      <w:r>
        <w:rPr>
          <w:rFonts w:eastAsia="宋体" w:ascii="宋体"/>
        </w:rPr>
        <w:drawing>
          <wp:inline distT="0" distB="0" distL="0" distR="0">
            <wp:extent cx="2032000" cy="362232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2032000" cy="3622320"/>
                    </a:xfrm>
                    <a:prstGeom prst="rect">
                      <a:avLst/>
                    </a:prstGeom>
                  </pic:spPr>
                </pic:pic>
              </a:graphicData>
            </a:graphic>
          </wp:inline>
        </w:drawing>
      </w:r>
      <w:bookmarkEnd w:id="41"/>
      <w:bookmarkStart w:name="uaf51d069" w:id="42"/>
      <w:r>
        <w:rPr>
          <w:rFonts w:eastAsia="宋体" w:ascii="宋体"/>
        </w:rPr>
        <w:drawing>
          <wp:inline distT="0" distB="0" distL="0" distR="0">
            <wp:extent cx="1794933" cy="3877428"/>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1794933" cy="3877428"/>
                    </a:xfrm>
                    <a:prstGeom prst="rect">
                      <a:avLst/>
                    </a:prstGeom>
                  </pic:spPr>
                </pic:pic>
              </a:graphicData>
            </a:graphic>
          </wp:inline>
        </w:drawing>
      </w:r>
      <w:bookmarkEnd w:id="42"/>
      <w:bookmarkStart w:name="u3b8466a3" w:id="43"/>
      <w:r>
        <w:rPr>
          <w:rFonts w:eastAsia="宋体" w:ascii="宋体"/>
        </w:rPr>
        <w:drawing>
          <wp:inline distT="0" distB="0" distL="0" distR="0">
            <wp:extent cx="1574800" cy="339311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3"/>
                    <a:stretch>
                      <a:fillRect/>
                    </a:stretch>
                  </pic:blipFill>
                  <pic:spPr>
                    <a:xfrm>
                      <a:off x="0" y="0"/>
                      <a:ext cx="1574800" cy="3393113"/>
                    </a:xfrm>
                    <a:prstGeom prst="rect">
                      <a:avLst/>
                    </a:prstGeom>
                  </pic:spPr>
                </pic:pic>
              </a:graphicData>
            </a:graphic>
          </wp:inline>
        </w:drawing>
      </w:r>
      <w:bookmarkEnd w:id="43"/>
    </w:p>
    <w:bookmarkEnd w:id="40"/>
    <w:bookmarkStart w:name="u464c6e02" w:id="44"/>
    <w:p>
      <w:pPr>
        <w:numPr>
          <w:ilvl w:val="0"/>
          <w:numId w:val="15"/>
        </w:numPr>
        <w:spacing w:after="50" w:line="360" w:lineRule="auto" w:beforeLines="100"/>
        <w:ind w:left="360"/>
        <w:jc w:val="left"/>
      </w:pPr>
      <w:r>
        <w:rPr>
          <w:rFonts w:ascii="宋体" w:hAnsi="Times New Roman" w:eastAsia="宋体"/>
          <w:b/>
          <w:i w:val="false"/>
          <w:color w:val="000000"/>
          <w:sz w:val="21"/>
        </w:rPr>
        <w:t>家长代还能力</w:t>
      </w:r>
    </w:p>
    <w:bookmarkEnd w:id="44"/>
    <w:bookmarkStart w:name="u53792785" w:id="45"/>
    <w:p>
      <w:pPr>
        <w:numPr>
          <w:ilvl w:val="1"/>
          <w:numId w:val="16"/>
        </w:numPr>
        <w:spacing w:after="50" w:line="360" w:lineRule="auto" w:beforeLines="100"/>
        <w:ind w:left="720"/>
        <w:jc w:val="left"/>
      </w:pPr>
      <w:r>
        <w:rPr>
          <w:rFonts w:ascii="宋体" w:hAnsi="Times New Roman" w:eastAsia="宋体"/>
          <w:b w:val="false"/>
          <w:i w:val="false"/>
          <w:color w:val="333333"/>
          <w:sz w:val="21"/>
        </w:rPr>
        <w:t>支付宝支持家长代还功能，家长在国开行助学贷款小程序也可以帮子女偿还助学贷款</w:t>
      </w:r>
    </w:p>
    <w:bookmarkEnd w:id="45"/>
    <w:bookmarkStart w:name="u5bf84127" w:id="46"/>
    <w:p>
      <w:pPr>
        <w:numPr>
          <w:ilvl w:val="1"/>
          <w:numId w:val="16"/>
        </w:numPr>
        <w:spacing w:after="50" w:line="360" w:lineRule="auto" w:beforeLines="100"/>
        <w:ind w:left="720"/>
        <w:jc w:val="left"/>
      </w:pPr>
      <w:r>
        <w:rPr>
          <w:rFonts w:ascii="宋体" w:hAnsi="Times New Roman" w:eastAsia="宋体"/>
          <w:b w:val="false"/>
          <w:i w:val="false"/>
          <w:color w:val="000000"/>
          <w:sz w:val="21"/>
        </w:rPr>
        <w:t>注意事项：</w:t>
      </w:r>
    </w:p>
    <w:bookmarkEnd w:id="46"/>
    <w:bookmarkStart w:name="ub88bd894" w:id="47"/>
    <w:p>
      <w:pPr>
        <w:numPr>
          <w:ilvl w:val="2"/>
          <w:numId w:val="17"/>
        </w:numPr>
        <w:spacing w:after="50" w:line="360" w:lineRule="auto" w:beforeLines="100"/>
        <w:ind w:left="1080"/>
        <w:jc w:val="left"/>
      </w:pPr>
      <w:r>
        <w:rPr>
          <w:rFonts w:ascii="宋体" w:hAnsi="Times New Roman" w:eastAsia="宋体"/>
          <w:b w:val="false"/>
          <w:i w:val="false"/>
          <w:color w:val="333333"/>
          <w:sz w:val="21"/>
        </w:rPr>
        <w:t>家长代还前，贷款人的支付宝账号和家长操作还款的支付宝账号需要先完成实名认证</w:t>
      </w:r>
    </w:p>
    <w:bookmarkEnd w:id="47"/>
    <w:bookmarkStart w:name="uc096a42b" w:id="48"/>
    <w:p>
      <w:pPr>
        <w:numPr>
          <w:ilvl w:val="2"/>
          <w:numId w:val="17"/>
        </w:numPr>
        <w:spacing w:after="50" w:line="360" w:lineRule="auto" w:beforeLines="100"/>
        <w:ind w:left="1080"/>
        <w:jc w:val="left"/>
      </w:pPr>
      <w:r>
        <w:rPr>
          <w:rFonts w:ascii="宋体" w:hAnsi="Times New Roman" w:eastAsia="宋体"/>
          <w:b w:val="false"/>
          <w:i w:val="false"/>
          <w:color w:val="333333"/>
          <w:sz w:val="21"/>
        </w:rPr>
        <w:t>贷款人的助学贷款支付宝账号需要先同意《助学贷款借款合同变更合同》（可让贷款人参考上述流程操作或在国家开发银行助学贷款官网操作），家长才可以帮其代还。</w:t>
      </w:r>
    </w:p>
    <w:bookmarkEnd w:id="48"/>
    <w:bookmarkStart w:name="u5bc58e67" w:id="49"/>
    <w:p>
      <w:pPr>
        <w:numPr>
          <w:ilvl w:val="1"/>
          <w:numId w:val="18"/>
        </w:numPr>
        <w:spacing w:after="50" w:line="360" w:lineRule="auto" w:beforeLines="100"/>
        <w:ind w:left="720"/>
        <w:jc w:val="left"/>
      </w:pPr>
      <w:r>
        <w:rPr>
          <w:rFonts w:ascii="宋体" w:hAnsi="Times New Roman" w:eastAsia="宋体"/>
          <w:b w:val="false"/>
          <w:i w:val="false"/>
          <w:color w:val="000000"/>
          <w:sz w:val="21"/>
        </w:rPr>
        <w:t>完成上述动作后，家长在国开行小程序在线还款页面输入贷款人的姓名和身份证号，即可帮助贷款人进行还款</w:t>
      </w:r>
    </w:p>
    <w:bookmarkEnd w:id="49"/>
    <w:bookmarkStart w:name="u67bc69d0" w:id="50"/>
    <w:p>
      <w:pPr>
        <w:spacing w:after="50" w:line="360" w:lineRule="auto" w:beforeLines="100"/>
        <w:ind w:left="0"/>
        <w:jc w:val="left"/>
      </w:pPr>
      <w:bookmarkStart w:name="ufd09082a" w:id="51"/>
      <w:r>
        <w:rPr>
          <w:rFonts w:eastAsia="宋体" w:ascii="宋体"/>
        </w:rPr>
        <w:drawing>
          <wp:inline distT="0" distB="0" distL="0" distR="0">
            <wp:extent cx="1659467" cy="3631319"/>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4"/>
                    <a:stretch>
                      <a:fillRect/>
                    </a:stretch>
                  </pic:blipFill>
                  <pic:spPr>
                    <a:xfrm>
                      <a:off x="0" y="0"/>
                      <a:ext cx="1659467" cy="3631319"/>
                    </a:xfrm>
                    <a:prstGeom prst="rect">
                      <a:avLst/>
                    </a:prstGeom>
                  </pic:spPr>
                </pic:pic>
              </a:graphicData>
            </a:graphic>
          </wp:inline>
        </w:drawing>
      </w:r>
      <w:bookmarkEnd w:id="51"/>
    </w:p>
    <w:bookmarkEnd w:id="50"/>
    <w:bookmarkStart w:name="ub9680e3a" w:id="52"/>
    <w:bookmarkEnd w:id="52"/>
    <w:bookmarkStart w:name="uab4aa229" w:id="53"/>
    <w:bookmarkEnd w:id="53"/>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abstractNum w:abstractNumId="3">
    <w:multiLevelType w:val="multilevel"/>
    <w:lvl w:ilvl="1">
      <w:start w:val="1"/>
      <w:numFmt w:val="lowerLetter"/>
      <w:lvlText w:val="o"/>
      <w:lvlJc w:val="left"/>
      <w:pPr>
        <w:ind w:left="1560" w:hanging="360"/>
      </w:pPr>
      <w:rPr>
        <w:rFonts w:hint="default" w:ascii="Courier New" w:hAnsi="Courier New" w:cs="Courier New"/>
      </w:rPr>
    </w:lvl>
  </w:abstractNum>
  <w:abstractNum w:abstractNumId="4">
    <w:multiLevelType w:val="multilevel"/>
    <w:lvl w:ilvl="0">
      <w:start w:val="2"/>
      <w:numFmt w:val="decimal"/>
      <w:lvlText w:val="%1."/>
      <w:lvlJc w:val="left"/>
      <w:pPr>
        <w:ind w:left="960" w:hanging="360"/>
      </w:pPr>
    </w:lvl>
  </w:abstractNum>
  <w:abstractNum w:abstractNumId="5">
    <w:multiLevelType w:val="multilevel"/>
    <w:lvl w:ilvl="1">
      <w:start w:val="1"/>
      <w:numFmt w:val="lowerLetter"/>
      <w:lvlText w:val="o"/>
      <w:lvlJc w:val="left"/>
      <w:pPr>
        <w:ind w:left="1560" w:hanging="360"/>
      </w:pPr>
      <w:rPr>
        <w:rFonts w:hint="default" w:ascii="Courier New" w:hAnsi="Courier New" w:cs="Courier New"/>
      </w:rPr>
    </w:lvl>
  </w:abstractNum>
  <w:abstractNum w:abstractNumId="6">
    <w:multiLevelType w:val="multilevel"/>
    <w:lvl w:ilvl="0">
      <w:start w:val="3"/>
      <w:numFmt w:val="decimal"/>
      <w:lvlText w:val="%1."/>
      <w:lvlJc w:val="left"/>
      <w:pPr>
        <w:ind w:left="960" w:hanging="360"/>
      </w:pPr>
    </w:lvl>
  </w:abstractNum>
  <w:abstractNum w:abstractNumId="7">
    <w:multiLevelType w:val="multilevel"/>
    <w:lvl w:ilvl="1">
      <w:start w:val="1"/>
      <w:numFmt w:val="lowerLetter"/>
      <w:lvlText w:val="%2."/>
      <w:lvlJc w:val="left"/>
      <w:pPr>
        <w:ind w:left="1560" w:hanging="360"/>
      </w:pPr>
    </w:lvl>
  </w:abstractNum>
  <w:abstractNum w:abstractNumId="8">
    <w:multiLevelType w:val="multilevel"/>
    <w:lvl w:ilvl="1">
      <w:start w:val="1"/>
      <w:numFmt w:val="lowerLetter"/>
      <w:lvlText w:val="o"/>
      <w:lvlJc w:val="left"/>
      <w:pPr>
        <w:ind w:left="1560" w:hanging="360"/>
      </w:pPr>
      <w:rPr>
        <w:rFonts w:hint="default" w:ascii="Courier New" w:hAnsi="Courier New" w:cs="Courier New"/>
      </w:rPr>
    </w:lvl>
  </w:abstractNum>
  <w:abstractNum w:abstractNumId="9">
    <w:multiLevelType w:val="multilevel"/>
    <w:lvl w:ilvl="1">
      <w:start w:val="2"/>
      <w:numFmt w:val="lowerLetter"/>
      <w:lvlText w:val="%2."/>
      <w:lvlJc w:val="left"/>
      <w:pPr>
        <w:ind w:left="1560" w:hanging="360"/>
      </w:pPr>
    </w:lvl>
  </w:abstractNum>
  <w:abstractNum w:abstractNumId="10">
    <w:multiLevelType w:val="multilevel"/>
    <w:lvl w:ilvl="1">
      <w:start w:val="1"/>
      <w:numFmt w:val="lowerLetter"/>
      <w:lvlText w:val="o"/>
      <w:lvlJc w:val="left"/>
      <w:pPr>
        <w:ind w:left="1560" w:hanging="360"/>
      </w:pPr>
      <w:rPr>
        <w:rFonts w:hint="default" w:ascii="Courier New" w:hAnsi="Courier New" w:cs="Courier New"/>
      </w:rPr>
    </w:lvl>
  </w:abstractNum>
  <w:abstractNum w:abstractNumId="11">
    <w:multiLevelType w:val="multilevel"/>
    <w:lvl w:ilvl="0">
      <w:start w:val="4"/>
      <w:numFmt w:val="decimal"/>
      <w:lvlText w:val="%1."/>
      <w:lvlJc w:val="left"/>
      <w:pPr>
        <w:ind w:left="960" w:hanging="360"/>
      </w:pPr>
    </w:lvl>
  </w:abstractNum>
  <w:abstractNum w:abstractNumId="12">
    <w:multiLevelType w:val="multilevel"/>
    <w:lvl w:ilvl="1">
      <w:start w:val="1"/>
      <w:numFmt w:val="lowerLetter"/>
      <w:lvlText w:val="o"/>
      <w:lvlJc w:val="left"/>
      <w:pPr>
        <w:ind w:left="1560" w:hanging="360"/>
      </w:pPr>
      <w:rPr>
        <w:rFonts w:hint="default" w:ascii="Courier New" w:hAnsi="Courier New" w:cs="Courier New"/>
      </w:rPr>
    </w:lvl>
  </w:abstractNum>
  <w:abstractNum w:abstractNumId="13">
    <w:multiLevelType w:val="multilevel"/>
    <w:lvl w:ilvl="0">
      <w:start w:val="5"/>
      <w:numFmt w:val="decimal"/>
      <w:lvlText w:val="%1."/>
      <w:lvlJc w:val="left"/>
      <w:pPr>
        <w:ind w:left="960" w:hanging="360"/>
      </w:pPr>
    </w:lvl>
  </w:abstractNum>
  <w:abstractNum w:abstractNumId="14">
    <w:multiLevelType w:val="multilevel"/>
    <w:lvl w:ilvl="1">
      <w:start w:val="1"/>
      <w:numFmt w:val="lowerLetter"/>
      <w:lvlText w:val="o"/>
      <w:lvlJc w:val="left"/>
      <w:pPr>
        <w:ind w:left="1560" w:hanging="360"/>
      </w:pPr>
      <w:rPr>
        <w:rFonts w:hint="default" w:ascii="Courier New" w:hAnsi="Courier New" w:cs="Courier New"/>
      </w:rPr>
    </w:lvl>
  </w:abstractNum>
  <w:abstractNum w:abstractNumId="15">
    <w:multiLevelType w:val="multilevel"/>
    <w:lvl w:ilvl="0">
      <w:start w:val="6"/>
      <w:numFmt w:val="decimal"/>
      <w:lvlText w:val="%1."/>
      <w:lvlJc w:val="left"/>
      <w:pPr>
        <w:ind w:left="960" w:hanging="360"/>
      </w:pPr>
    </w:lvl>
  </w:abstractNum>
  <w:abstractNum w:abstractNumId="16">
    <w:multiLevelType w:val="multilevel"/>
    <w:lvl w:ilvl="1">
      <w:start w:val="1"/>
      <w:numFmt w:val="lowerLetter"/>
      <w:lvlText w:val="o"/>
      <w:lvlJc w:val="left"/>
      <w:pPr>
        <w:ind w:left="1560" w:hanging="360"/>
      </w:pPr>
      <w:rPr>
        <w:rFonts w:hint="default" w:ascii="Courier New" w:hAnsi="Courier New" w:cs="Courier New"/>
      </w:rPr>
    </w:lvl>
  </w:abstractNum>
  <w:abstractNum w:abstractNumId="17">
    <w:multiLevelType w:val="multilevel"/>
    <w:lvl w:ilvl="2">
      <w:start w:val="1"/>
      <w:numFmt w:val="lowerRoman"/>
      <w:lvlText w:val=""/>
      <w:lvlJc w:val="left"/>
      <w:pPr>
        <w:ind w:left="2160" w:hanging="360"/>
      </w:pPr>
      <w:rPr>
        <w:rFonts w:hint="default" w:ascii="Wingdings" w:hAnsi="Wingdings"/>
      </w:rPr>
    </w:lvl>
  </w:abstractNum>
  <w:abstractNum w:abstractNumId="18">
    <w:multiLevelType w:val="multilevel"/>
    <w:lvl w:ilvl="1">
      <w:start w:val="1"/>
      <w:numFmt w:val="lowerLetter"/>
      <w:lvlText w:val="o"/>
      <w:lvlJc w:val="left"/>
      <w:pPr>
        <w:ind w:left="1560" w:hanging="360"/>
      </w:pPr>
      <w:rPr>
        <w:rFonts w:hint="default" w:ascii="Courier New" w:hAnsi="Courier New" w:cs="Courier New"/>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宋体" w:eastAsia="宋体"/>
      <w:b/>
      <w:bCs/>
      <w:color w:val="000000"/>
      <w:sz w:val="42"/>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宋体" w:eastAsia="宋体"/>
      <w:b/>
      <w:bCs/>
      <w:color w:val="000000"/>
      <w:sz w:val="38"/>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宋体" w:eastAsia="宋体"/>
      <w:b/>
      <w:bCs/>
      <w:color w:val="000000"/>
      <w:sz w:val="34"/>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宋体" w:eastAsia="宋体"/>
      <w:b/>
      <w:bCs/>
      <w:color w:val="000000"/>
      <w:sz w:val="30"/>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Heading5">
    <w:name w:val="heading 5"/>
    <w:basedOn w:val="Normal"/>
    <w:next w:val="Normal"/>
    <w:link w:val="Heading5Char"/>
    <w:uiPriority w:val="9"/>
    <w:unhideWhenUsed/>
    <w:qFormat/>
    <w:rsid w:val="00841CD9"/>
    <w:pPr>
      <w:keepNext/>
      <w:keepLines/>
      <w:spacing w:before="200"/>
      <w:outlineLvl w:val="4"/>
    </w:pPr>
    <w:rPr>
      <w:rFonts w:ascii="宋体" w:eastAsia="宋体"/>
      <w:b/>
      <w:bCs/>
      <w:color w:val="000000"/>
      <w:sz w:val="28"/>
    </w:rPr>
  </w:style>
  <w:style w:type="paragraph" w:styleId="ne-codeblock"/>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document_image_rId10.png" Type="http://schemas.openxmlformats.org/officeDocument/2006/relationships/image"/><Relationship Id="rId11" Target="media/document_image_rId11.png" Type="http://schemas.openxmlformats.org/officeDocument/2006/relationships/image"/><Relationship Id="rId12" Target="media/document_image_rId12.png" Type="http://schemas.openxmlformats.org/officeDocument/2006/relationships/image"/><Relationship Id="rId13" Target="media/document_image_rId13.png" Type="http://schemas.openxmlformats.org/officeDocument/2006/relationships/image"/><Relationship Id="rId14" Target="media/document_image_rId14.png" Type="http://schemas.openxmlformats.org/officeDocument/2006/relationships/image"/><Relationship Id="rId2" Target="settings.xml" Type="http://schemas.openxmlformats.org/officeDocument/2006/relationships/settings"/><Relationship Id="rId3" Target="numbering.xml" Type="http://schemas.openxmlformats.org/officeDocument/2006/relationships/numbering"/><Relationship Id="rId4" Target="media/document_image_rId4.png" Type="http://schemas.openxmlformats.org/officeDocument/2006/relationships/image"/><Relationship Id="rId5" Target="media/document_image_rId5.png" Type="http://schemas.openxmlformats.org/officeDocument/2006/relationships/image"/><Relationship Id="rId6" Target="media/document_image_rId6.png" Type="http://schemas.openxmlformats.org/officeDocument/2006/relationships/image"/><Relationship Id="rId7" Target="media/document_image_rId7.png" Type="http://schemas.openxmlformats.org/officeDocument/2006/relationships/image"/><Relationship Id="rId8" Target="media/document_image_rId8.png" Type="http://schemas.openxmlformats.org/officeDocument/2006/relationships/image"/><Relationship Id="rId9" Target="media/document_image_rId9.png" Type="http://schemas.openxmlformats.org/officeDocument/2006/relationships/image"/></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http://purl.org/dc/elements/1.1/" xmlns:dcterms="http://purl.org/dc/terms/" xmlns:xsi="http://www.w3.org/2001/XMLSchema-instance"/>
</file>